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The float value is {{ base_value_float }}</w:t>
      </w:r>
    </w:p>
    <w:p>
      <w:pPr>
        <w:pStyle w:val="Normal"/>
        <w:rPr/>
      </w:pPr>
      <w:r>
        <w:rPr/>
        <w:t>The string value is {{ base_value_string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The </w:t>
      </w:r>
      <w:r>
        <w:rPr/>
        <w:t xml:space="preserve">filter modified </w:t>
      </w:r>
      <w:r>
        <w:rPr/>
        <w:t xml:space="preserve">float value is {{ base_value_float </w:t>
      </w:r>
      <w:r>
        <w:rPr/>
        <w:t>| my_filterB(2)</w:t>
      </w:r>
      <w:r>
        <w:rPr/>
        <w:t>}}</w:t>
      </w:r>
    </w:p>
    <w:p>
      <w:pPr>
        <w:pStyle w:val="Normal"/>
        <w:rPr/>
      </w:pPr>
      <w:r>
        <w:rPr/>
        <w:t xml:space="preserve">The </w:t>
      </w:r>
      <w:r>
        <w:rPr/>
        <w:t>filter modified string</w:t>
      </w:r>
      <w:r>
        <w:rPr/>
        <w:t xml:space="preserve"> value is {{ base_value_</w:t>
      </w:r>
      <w:r>
        <w:rPr/>
        <w:t>string</w:t>
      </w:r>
      <w:r>
        <w:rPr/>
        <w:t xml:space="preserve"> </w:t>
      </w:r>
      <w:r>
        <w:rPr/>
        <w:t>| my_filterA(‘Deric’)</w:t>
      </w:r>
      <w:r>
        <w:rPr/>
        <w:t>}}</w:t>
      </w:r>
    </w:p>
    <w:p>
      <w:pPr>
        <w:pStyle w:val="Normal"/>
        <w:spacing w:before="0" w:after="20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800" w:right="1800" w:header="1440" w:top="1979" w:footer="1440" w:bottom="197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0" w:after="200"/>
      <w:rPr/>
    </w:pPr>
    <w:r>
      <w:rPr/>
      <w:t>Document Number : {{ doc_no }}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bidi w:val="0"/>
      <w:spacing w:lineRule="auto" w:line="276" w:before="0" w:after="200"/>
      <w:jc w:val="left"/>
    </w:pPr>
    <w:rPr>
      <w:rFonts w:ascii="Cambria" w:hAnsi="Cambria" w:eastAsia="ＭＳ 明朝" w:cs="" w:asciiTheme="minorHAnsi" w:cstheme="minorBidi" w:eastAsiaTheme="minorEastAsia" w:hAnsiTheme="minorHAnsi"/>
      <w:color w:val="00000A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="Calibri" w:hAnsi="Calibri" w:eastAsia="ＭＳ ゴシック" w:cs=""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="Calibri" w:hAnsi="Calibri" w:eastAsia="ＭＳ ゴシック" w:cs=""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Text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fc693f"/>
    <w:pPr>
      <w:widowControl/>
      <w:bidi w:val="0"/>
      <w:spacing w:lineRule="auto" w:line="240"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00000A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/>
      </w:pBdr>
      <w:spacing w:lineRule="auto" w:line="240" w:before="0" w:after="300"/>
      <w:contextualSpacing/>
    </w:pPr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ＭＳ ゴシック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 w:hanging="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qFormat/>
    <w:rsid w:val="00326f90"/>
    <w:pPr>
      <w:spacing w:before="0" w:after="200"/>
      <w:contextualSpacing/>
    </w:pPr>
    <w:rPr/>
  </w:style>
  <w:style w:type="paragraph" w:styleId="ListBullet4">
    <w:name w:val="List Bullet 4"/>
    <w:basedOn w:val="Normal"/>
    <w:uiPriority w:val="99"/>
    <w:unhideWhenUsed/>
    <w:qFormat/>
    <w:rsid w:val="00326f90"/>
    <w:pPr>
      <w:spacing w:before="0" w:after="200"/>
      <w:ind w:left="1080" w:hanging="360"/>
      <w:contextualSpacing/>
    </w:pPr>
    <w:rPr/>
  </w:style>
  <w:style w:type="paragraph" w:styleId="ListBullet">
    <w:name w:val="List Bullet"/>
    <w:basedOn w:val="Normal"/>
    <w:uiPriority w:val="99"/>
    <w:unhideWhenUsed/>
    <w:qFormat/>
    <w:rsid w:val="00326f90"/>
    <w:p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qFormat/>
    <w:rsid w:val="00326f90"/>
    <w:p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qFormat/>
    <w:rsid w:val="00326f90"/>
    <w:p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qFormat/>
    <w:rsid w:val="0029639d"/>
    <w:p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qFormat/>
    <w:rsid w:val="0029639d"/>
    <w:p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qFormat/>
    <w:rsid w:val="0029639d"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uiPriority w:val="99"/>
    <w:unhideWhenUsed/>
    <w:qFormat/>
    <w:rsid w:val="0029639d"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uiPriority w:val="99"/>
    <w:unhideWhenUsed/>
    <w:qFormat/>
    <w:rsid w:val="0029639d"/>
    <w:pPr>
      <w:spacing w:before="0" w:after="120"/>
      <w:ind w:left="1080" w:hanging="0"/>
      <w:contextualSpacing/>
    </w:pPr>
    <w:rPr/>
  </w:style>
  <w:style w:type="paragraph" w:styleId="Macro">
    <w:name w:val="macro"/>
    <w:link w:val="MacroTextChar"/>
    <w:uiPriority w:val="99"/>
    <w:unhideWhenUsed/>
    <w:qFormat/>
    <w:rsid w:val="0029639d"/>
    <w:pPr>
      <w:widowControl/>
      <w:tabs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bidi w:val="0"/>
      <w:jc w:val="left"/>
    </w:pPr>
    <w:rPr>
      <w:rFonts w:ascii="Courier" w:hAnsi="Courier" w:eastAsia="ＭＳ 明朝" w:cs="" w:cstheme="minorBidi" w:eastAsiaTheme="minorEastAsia"/>
      <w:color w:val="00000A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val="000000" w:themeColor="text1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/>
    <w:rPr/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Application>LibreOffice/5.1.6.2$Linux_X86_64 LibreOffice_project/10m0$Build-2</Application>
  <Pages>1</Pages>
  <Words>40</Words>
  <Characters>231</Characters>
  <CharactersWithSpaces>266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en-US</dc:language>
  <cp:lastModifiedBy/>
  <dcterms:modified xsi:type="dcterms:W3CDTF">2018-11-15T00:49:40Z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